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99103E-B182-4618-B3F7-C7DF7247344A}"/>
</file>

<file path=customXml/itemProps3.xml><?xml version="1.0" encoding="utf-8"?>
<ds:datastoreItem xmlns:ds="http://schemas.openxmlformats.org/officeDocument/2006/customXml" ds:itemID="{B2060C34-B441-467C-BDBE-2C197AE6AA28}"/>
</file>

<file path=customXml/itemProps4.xml><?xml version="1.0" encoding="utf-8"?>
<ds:datastoreItem xmlns:ds="http://schemas.openxmlformats.org/officeDocument/2006/customXml" ds:itemID="{5FDE1FA4-7EC8-409F-984F-6C32A4D74B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